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Rishaldenweg 21, 4852 Rothrist</w:t>
          </w:r>
        </w:p>
        <w:p>
          <w:pPr>
            <w:spacing w:before="0" w:after="0"/>
          </w:pPr>
          <w:r>
            <w:t>62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